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0..1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0..1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0..1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0..1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0..1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0..1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46CD120E-8B3F-4FCE-88C6-DB8FF3CB865F}"/>
</file>

<file path=customXml/itemProps3.xml><?xml version="1.0" encoding="utf-8"?>
<ds:datastoreItem xmlns:ds="http://schemas.openxmlformats.org/officeDocument/2006/customXml" ds:itemID="{BC78EF56-AEF2-4FDF-802F-DC88DE562641}"/>
</file>

<file path=customXml/itemProps4.xml><?xml version="1.0" encoding="utf-8"?>
<ds:datastoreItem xmlns:ds="http://schemas.openxmlformats.org/officeDocument/2006/customXml" ds:itemID="{92527762-1A39-4F8A-83BE-069675D9790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